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AEFB07" w14:textId="6EC3DCFB" w:rsidR="00C244F4" w:rsidRPr="00867BFC" w:rsidRDefault="00867BFC">
      <w:pPr>
        <w:pStyle w:val="Title"/>
        <w:rPr>
          <w:rFonts w:ascii="Arial" w:hAnsi="Arial" w:cs="Arial"/>
          <w:color w:val="000000" w:themeColor="text1"/>
          <w:sz w:val="32"/>
          <w:szCs w:val="32"/>
        </w:rPr>
      </w:pPr>
      <w:r>
        <w:rPr>
          <w:rFonts w:ascii="Arial" w:hAnsi="Arial" w:cs="Arial"/>
          <w:color w:val="000000" w:themeColor="text1"/>
          <w:sz w:val="32"/>
          <w:szCs w:val="32"/>
        </w:rPr>
        <w:t>Last Will and Testament of</w:t>
      </w:r>
      <w:r w:rsidR="00000000" w:rsidRPr="00867BFC">
        <w:rPr>
          <w:rFonts w:ascii="Arial" w:hAnsi="Arial" w:cs="Arial"/>
          <w:color w:val="000000" w:themeColor="text1"/>
          <w:sz w:val="32"/>
          <w:szCs w:val="32"/>
        </w:rPr>
        <w:t xml:space="preserve"> [Partner 1 Full Name]</w:t>
      </w:r>
    </w:p>
    <w:p w14:paraId="607FD335" w14:textId="2CFCD19A" w:rsidR="00867BFC" w:rsidRPr="00867BFC" w:rsidRDefault="00867BFC" w:rsidP="00867BFC">
      <w:pPr>
        <w:rPr>
          <w:rFonts w:ascii="Arial" w:hAnsi="Arial" w:cs="Arial"/>
          <w:sz w:val="32"/>
          <w:szCs w:val="32"/>
        </w:rPr>
      </w:pPr>
      <w:r w:rsidRPr="00867BFC">
        <w:rPr>
          <w:rFonts w:ascii="Arial" w:hAnsi="Arial" w:cs="Arial"/>
          <w:sz w:val="32"/>
          <w:szCs w:val="32"/>
        </w:rPr>
        <w:t>I am [Your Full Name] of [Your Full Address]</w:t>
      </w:r>
    </w:p>
    <w:p w14:paraId="0EE1354E" w14:textId="77777777" w:rsidR="00C244F4" w:rsidRPr="00867BFC" w:rsidRDefault="00000000">
      <w:pPr>
        <w:pStyle w:val="Heading1"/>
        <w:rPr>
          <w:rFonts w:ascii="Arial" w:hAnsi="Arial" w:cs="Arial"/>
          <w:b w:val="0"/>
          <w:bCs w:val="0"/>
          <w:color w:val="000000" w:themeColor="text1"/>
          <w:sz w:val="32"/>
          <w:szCs w:val="32"/>
        </w:rPr>
      </w:pPr>
      <w:r w:rsidRPr="00867BFC">
        <w:rPr>
          <w:rFonts w:ascii="Arial" w:hAnsi="Arial" w:cs="Arial"/>
          <w:b w:val="0"/>
          <w:bCs w:val="0"/>
          <w:color w:val="000000" w:themeColor="text1"/>
          <w:sz w:val="32"/>
          <w:szCs w:val="32"/>
        </w:rPr>
        <w:t>1. Revocation</w:t>
      </w:r>
    </w:p>
    <w:p w14:paraId="70C6AB41" w14:textId="77777777" w:rsidR="00C244F4" w:rsidRPr="00867BFC" w:rsidRDefault="00000000">
      <w:pPr>
        <w:rPr>
          <w:rFonts w:ascii="Arial" w:hAnsi="Arial" w:cs="Arial"/>
          <w:color w:val="000000" w:themeColor="text1"/>
          <w:sz w:val="32"/>
          <w:szCs w:val="32"/>
        </w:rPr>
      </w:pPr>
      <w:r w:rsidRPr="00867BFC">
        <w:rPr>
          <w:rFonts w:ascii="Arial" w:hAnsi="Arial" w:cs="Arial"/>
          <w:color w:val="000000" w:themeColor="text1"/>
          <w:sz w:val="32"/>
          <w:szCs w:val="32"/>
        </w:rPr>
        <w:t>I revoke all previous wills and testamentary dispositions made by me.</w:t>
      </w:r>
    </w:p>
    <w:p w14:paraId="10A4C61E" w14:textId="77777777" w:rsidR="00C244F4" w:rsidRPr="00867BFC" w:rsidRDefault="00000000">
      <w:pPr>
        <w:pStyle w:val="Heading1"/>
        <w:rPr>
          <w:rFonts w:ascii="Arial" w:hAnsi="Arial" w:cs="Arial"/>
          <w:b w:val="0"/>
          <w:bCs w:val="0"/>
          <w:color w:val="000000" w:themeColor="text1"/>
          <w:sz w:val="32"/>
          <w:szCs w:val="32"/>
        </w:rPr>
      </w:pPr>
      <w:r w:rsidRPr="00867BFC">
        <w:rPr>
          <w:rFonts w:ascii="Arial" w:hAnsi="Arial" w:cs="Arial"/>
          <w:b w:val="0"/>
          <w:bCs w:val="0"/>
          <w:color w:val="000000" w:themeColor="text1"/>
          <w:sz w:val="32"/>
          <w:szCs w:val="32"/>
        </w:rPr>
        <w:t>2. Freedom to Amend</w:t>
      </w:r>
    </w:p>
    <w:p w14:paraId="1C5116C9" w14:textId="77777777" w:rsidR="00C244F4" w:rsidRPr="00867BFC" w:rsidRDefault="00000000">
      <w:pPr>
        <w:rPr>
          <w:rFonts w:ascii="Arial" w:hAnsi="Arial" w:cs="Arial"/>
          <w:color w:val="000000" w:themeColor="text1"/>
          <w:sz w:val="32"/>
          <w:szCs w:val="32"/>
        </w:rPr>
      </w:pPr>
      <w:r w:rsidRPr="00867BFC">
        <w:rPr>
          <w:rFonts w:ascii="Arial" w:hAnsi="Arial" w:cs="Arial"/>
          <w:color w:val="000000" w:themeColor="text1"/>
          <w:sz w:val="32"/>
          <w:szCs w:val="32"/>
        </w:rPr>
        <w:t>I confirm that this Will is made voluntarily, and I retain the right to cancel or change it at any time during my lifetime.</w:t>
      </w:r>
    </w:p>
    <w:p w14:paraId="6DE3E519" w14:textId="77777777" w:rsidR="00C244F4" w:rsidRPr="00867BFC" w:rsidRDefault="00000000">
      <w:pPr>
        <w:pStyle w:val="Heading1"/>
        <w:rPr>
          <w:rFonts w:ascii="Arial" w:hAnsi="Arial" w:cs="Arial"/>
          <w:b w:val="0"/>
          <w:bCs w:val="0"/>
          <w:color w:val="000000" w:themeColor="text1"/>
          <w:sz w:val="32"/>
          <w:szCs w:val="32"/>
        </w:rPr>
      </w:pPr>
      <w:r w:rsidRPr="00867BFC">
        <w:rPr>
          <w:rFonts w:ascii="Arial" w:hAnsi="Arial" w:cs="Arial"/>
          <w:b w:val="0"/>
          <w:bCs w:val="0"/>
          <w:color w:val="000000" w:themeColor="text1"/>
          <w:sz w:val="32"/>
          <w:szCs w:val="32"/>
        </w:rPr>
        <w:t>3. Appointment of Executors and Trustees</w:t>
      </w:r>
    </w:p>
    <w:p w14:paraId="5AD8E63E" w14:textId="77777777" w:rsidR="00C244F4" w:rsidRPr="00867BFC" w:rsidRDefault="00000000">
      <w:pPr>
        <w:rPr>
          <w:rFonts w:ascii="Arial" w:hAnsi="Arial" w:cs="Arial"/>
          <w:color w:val="000000" w:themeColor="text1"/>
          <w:sz w:val="32"/>
          <w:szCs w:val="32"/>
        </w:rPr>
      </w:pPr>
      <w:r w:rsidRPr="00867BFC">
        <w:rPr>
          <w:rFonts w:ascii="Arial" w:hAnsi="Arial" w:cs="Arial"/>
          <w:color w:val="000000" w:themeColor="text1"/>
          <w:sz w:val="32"/>
          <w:szCs w:val="32"/>
        </w:rPr>
        <w:t>I appoint [Executor Full Name], of [Executor Address], to be the sole Executor and Trustee of this Will.</w:t>
      </w:r>
    </w:p>
    <w:p w14:paraId="4E05C398" w14:textId="77777777" w:rsidR="00C244F4" w:rsidRPr="00867BFC" w:rsidRDefault="00000000">
      <w:pPr>
        <w:rPr>
          <w:rFonts w:ascii="Arial" w:hAnsi="Arial" w:cs="Arial"/>
          <w:color w:val="000000" w:themeColor="text1"/>
          <w:sz w:val="32"/>
          <w:szCs w:val="32"/>
        </w:rPr>
      </w:pPr>
      <w:r w:rsidRPr="00867BFC">
        <w:rPr>
          <w:rFonts w:ascii="Arial" w:hAnsi="Arial" w:cs="Arial"/>
          <w:color w:val="000000" w:themeColor="text1"/>
          <w:sz w:val="32"/>
          <w:szCs w:val="32"/>
        </w:rPr>
        <w:t>If [he/she/they] shall be unable or unwilling to act, I appoint [Alternative Executor Name], of [Alternative Address], to act as Executor and Trustee in their place.</w:t>
      </w:r>
    </w:p>
    <w:p w14:paraId="4E2D8DB6" w14:textId="77777777" w:rsidR="00C244F4" w:rsidRPr="00867BFC" w:rsidRDefault="00C244F4">
      <w:pPr>
        <w:rPr>
          <w:rFonts w:ascii="Arial" w:hAnsi="Arial" w:cs="Arial"/>
          <w:color w:val="000000" w:themeColor="text1"/>
          <w:sz w:val="32"/>
          <w:szCs w:val="32"/>
        </w:rPr>
      </w:pPr>
    </w:p>
    <w:p w14:paraId="44A263BF" w14:textId="77777777" w:rsidR="00C244F4" w:rsidRPr="00867BFC" w:rsidRDefault="00000000">
      <w:pPr>
        <w:rPr>
          <w:rFonts w:ascii="Arial" w:hAnsi="Arial" w:cs="Arial"/>
          <w:color w:val="000000" w:themeColor="text1"/>
          <w:sz w:val="32"/>
          <w:szCs w:val="32"/>
        </w:rPr>
      </w:pPr>
      <w:r w:rsidRPr="00867BFC">
        <w:rPr>
          <w:rFonts w:ascii="Arial" w:hAnsi="Arial" w:cs="Arial"/>
          <w:color w:val="000000" w:themeColor="text1"/>
          <w:sz w:val="32"/>
          <w:szCs w:val="32"/>
        </w:rPr>
        <w:t>Any reference in this Will to “my Trustees” shall mean the Executor or Executors for the time being appointed hereunder.</w:t>
      </w:r>
    </w:p>
    <w:p w14:paraId="24D96E0E" w14:textId="77777777" w:rsidR="00C244F4" w:rsidRPr="00867BFC" w:rsidRDefault="00000000">
      <w:pPr>
        <w:pStyle w:val="Heading1"/>
        <w:rPr>
          <w:rFonts w:ascii="Arial" w:hAnsi="Arial" w:cs="Arial"/>
          <w:b w:val="0"/>
          <w:bCs w:val="0"/>
          <w:color w:val="000000" w:themeColor="text1"/>
          <w:sz w:val="32"/>
          <w:szCs w:val="32"/>
        </w:rPr>
      </w:pPr>
      <w:r w:rsidRPr="00867BFC">
        <w:rPr>
          <w:rFonts w:ascii="Arial" w:hAnsi="Arial" w:cs="Arial"/>
          <w:b w:val="0"/>
          <w:bCs w:val="0"/>
          <w:color w:val="000000" w:themeColor="text1"/>
          <w:sz w:val="32"/>
          <w:szCs w:val="32"/>
        </w:rPr>
        <w:t>4. Gifts of Personal Effects</w:t>
      </w:r>
    </w:p>
    <w:p w14:paraId="445FD67E" w14:textId="77777777" w:rsidR="00C244F4" w:rsidRPr="00867BFC" w:rsidRDefault="00000000">
      <w:pPr>
        <w:rPr>
          <w:rFonts w:ascii="Arial" w:hAnsi="Arial" w:cs="Arial"/>
          <w:color w:val="000000" w:themeColor="text1"/>
          <w:sz w:val="32"/>
          <w:szCs w:val="32"/>
        </w:rPr>
      </w:pPr>
      <w:r w:rsidRPr="00867BFC">
        <w:rPr>
          <w:rFonts w:ascii="Arial" w:hAnsi="Arial" w:cs="Arial"/>
          <w:color w:val="000000" w:themeColor="text1"/>
          <w:sz w:val="32"/>
          <w:szCs w:val="32"/>
        </w:rPr>
        <w:t xml:space="preserve">I give </w:t>
      </w:r>
      <w:proofErr w:type="gramStart"/>
      <w:r w:rsidRPr="00867BFC">
        <w:rPr>
          <w:rFonts w:ascii="Arial" w:hAnsi="Arial" w:cs="Arial"/>
          <w:color w:val="000000" w:themeColor="text1"/>
          <w:sz w:val="32"/>
          <w:szCs w:val="32"/>
        </w:rPr>
        <w:t>all of</w:t>
      </w:r>
      <w:proofErr w:type="gramEnd"/>
      <w:r w:rsidRPr="00867BFC">
        <w:rPr>
          <w:rFonts w:ascii="Arial" w:hAnsi="Arial" w:cs="Arial"/>
          <w:color w:val="000000" w:themeColor="text1"/>
          <w:sz w:val="32"/>
          <w:szCs w:val="32"/>
        </w:rPr>
        <w:t xml:space="preserve"> my personal chattels as defined in Section 55(1)(x) of the Administration of Estates Act 1925 to my Trustees to hold on trust for [Name(s)] absolutely.</w:t>
      </w:r>
    </w:p>
    <w:p w14:paraId="2BB47D96" w14:textId="77777777" w:rsidR="00C244F4" w:rsidRPr="00867BFC" w:rsidRDefault="00000000">
      <w:pPr>
        <w:pStyle w:val="Heading1"/>
        <w:rPr>
          <w:rFonts w:ascii="Arial" w:hAnsi="Arial" w:cs="Arial"/>
          <w:b w:val="0"/>
          <w:bCs w:val="0"/>
          <w:color w:val="000000" w:themeColor="text1"/>
          <w:sz w:val="32"/>
          <w:szCs w:val="32"/>
        </w:rPr>
      </w:pPr>
      <w:r w:rsidRPr="00867BFC">
        <w:rPr>
          <w:rFonts w:ascii="Arial" w:hAnsi="Arial" w:cs="Arial"/>
          <w:b w:val="0"/>
          <w:bCs w:val="0"/>
          <w:color w:val="000000" w:themeColor="text1"/>
          <w:sz w:val="32"/>
          <w:szCs w:val="32"/>
        </w:rPr>
        <w:lastRenderedPageBreak/>
        <w:t>5. Specific Gifts (if any)</w:t>
      </w:r>
    </w:p>
    <w:p w14:paraId="4642A6DA" w14:textId="77777777" w:rsidR="00C244F4" w:rsidRPr="00867BFC" w:rsidRDefault="00000000">
      <w:pPr>
        <w:rPr>
          <w:rFonts w:ascii="Arial" w:hAnsi="Arial" w:cs="Arial"/>
          <w:color w:val="000000" w:themeColor="text1"/>
          <w:sz w:val="32"/>
          <w:szCs w:val="32"/>
        </w:rPr>
      </w:pPr>
      <w:r w:rsidRPr="00867BFC">
        <w:rPr>
          <w:rFonts w:ascii="Arial" w:hAnsi="Arial" w:cs="Arial"/>
          <w:color w:val="000000" w:themeColor="text1"/>
          <w:sz w:val="32"/>
          <w:szCs w:val="32"/>
        </w:rPr>
        <w:t>I give the following specific gifts:</w:t>
      </w:r>
    </w:p>
    <w:p w14:paraId="0607DE5A" w14:textId="77777777" w:rsidR="00C244F4" w:rsidRPr="00867BFC" w:rsidRDefault="00000000">
      <w:pPr>
        <w:rPr>
          <w:rFonts w:ascii="Arial" w:hAnsi="Arial" w:cs="Arial"/>
          <w:color w:val="000000" w:themeColor="text1"/>
          <w:sz w:val="32"/>
          <w:szCs w:val="32"/>
        </w:rPr>
      </w:pPr>
      <w:r w:rsidRPr="00867BFC">
        <w:rPr>
          <w:rFonts w:ascii="Arial" w:hAnsi="Arial" w:cs="Arial"/>
          <w:color w:val="000000" w:themeColor="text1"/>
          <w:sz w:val="32"/>
          <w:szCs w:val="32"/>
        </w:rPr>
        <w:t>- [e.g., £5,000 to my niece, Anna Smith]</w:t>
      </w:r>
    </w:p>
    <w:p w14:paraId="76E9DE69" w14:textId="77777777" w:rsidR="00C244F4" w:rsidRPr="00867BFC" w:rsidRDefault="00000000">
      <w:pPr>
        <w:rPr>
          <w:rFonts w:ascii="Arial" w:hAnsi="Arial" w:cs="Arial"/>
          <w:color w:val="000000" w:themeColor="text1"/>
          <w:sz w:val="32"/>
          <w:szCs w:val="32"/>
        </w:rPr>
      </w:pPr>
      <w:r w:rsidRPr="00867BFC">
        <w:rPr>
          <w:rFonts w:ascii="Arial" w:hAnsi="Arial" w:cs="Arial"/>
          <w:color w:val="000000" w:themeColor="text1"/>
          <w:sz w:val="32"/>
          <w:szCs w:val="32"/>
        </w:rPr>
        <w:t>- [e.g., My watch to John Doe]</w:t>
      </w:r>
    </w:p>
    <w:p w14:paraId="5FA1B164" w14:textId="77777777" w:rsidR="00C244F4" w:rsidRPr="00867BFC" w:rsidRDefault="00000000">
      <w:pPr>
        <w:rPr>
          <w:rFonts w:ascii="Arial" w:hAnsi="Arial" w:cs="Arial"/>
          <w:color w:val="000000" w:themeColor="text1"/>
          <w:sz w:val="32"/>
          <w:szCs w:val="32"/>
        </w:rPr>
      </w:pPr>
      <w:r w:rsidRPr="00867BFC">
        <w:rPr>
          <w:rFonts w:ascii="Arial" w:hAnsi="Arial" w:cs="Arial"/>
          <w:color w:val="000000" w:themeColor="text1"/>
          <w:sz w:val="32"/>
          <w:szCs w:val="32"/>
        </w:rPr>
        <w:t>If any of the above beneficiaries predecease me, their gift shall lapse and fall into my residuary estate.</w:t>
      </w:r>
    </w:p>
    <w:p w14:paraId="591F40C3" w14:textId="77777777" w:rsidR="00C244F4" w:rsidRPr="00867BFC" w:rsidRDefault="00000000">
      <w:pPr>
        <w:pStyle w:val="Heading1"/>
        <w:rPr>
          <w:rFonts w:ascii="Arial" w:hAnsi="Arial" w:cs="Arial"/>
          <w:b w:val="0"/>
          <w:bCs w:val="0"/>
          <w:color w:val="000000" w:themeColor="text1"/>
          <w:sz w:val="32"/>
          <w:szCs w:val="32"/>
        </w:rPr>
      </w:pPr>
      <w:r w:rsidRPr="00867BFC">
        <w:rPr>
          <w:rFonts w:ascii="Arial" w:hAnsi="Arial" w:cs="Arial"/>
          <w:b w:val="0"/>
          <w:bCs w:val="0"/>
          <w:color w:val="000000" w:themeColor="text1"/>
          <w:sz w:val="32"/>
          <w:szCs w:val="32"/>
        </w:rPr>
        <w:t>6. Residuary Estate</w:t>
      </w:r>
    </w:p>
    <w:p w14:paraId="1F046736" w14:textId="77777777" w:rsidR="00C244F4" w:rsidRPr="00867BFC" w:rsidRDefault="00000000">
      <w:pPr>
        <w:rPr>
          <w:rFonts w:ascii="Arial" w:hAnsi="Arial" w:cs="Arial"/>
          <w:color w:val="000000" w:themeColor="text1"/>
          <w:sz w:val="32"/>
          <w:szCs w:val="32"/>
        </w:rPr>
      </w:pPr>
      <w:r w:rsidRPr="00867BFC">
        <w:rPr>
          <w:rFonts w:ascii="Arial" w:hAnsi="Arial" w:cs="Arial"/>
          <w:color w:val="000000" w:themeColor="text1"/>
          <w:sz w:val="32"/>
          <w:szCs w:val="32"/>
        </w:rPr>
        <w:t>I leave everything to my spouse, [Partner 2 Full Name].</w:t>
      </w:r>
    </w:p>
    <w:p w14:paraId="7E734387" w14:textId="77777777" w:rsidR="00C244F4" w:rsidRPr="00867BFC" w:rsidRDefault="00000000">
      <w:pPr>
        <w:rPr>
          <w:rFonts w:ascii="Arial" w:hAnsi="Arial" w:cs="Arial"/>
          <w:color w:val="000000" w:themeColor="text1"/>
          <w:sz w:val="32"/>
          <w:szCs w:val="32"/>
        </w:rPr>
      </w:pPr>
      <w:r w:rsidRPr="00867BFC">
        <w:rPr>
          <w:rFonts w:ascii="Arial" w:hAnsi="Arial" w:cs="Arial"/>
          <w:color w:val="000000" w:themeColor="text1"/>
          <w:sz w:val="32"/>
          <w:szCs w:val="32"/>
        </w:rPr>
        <w:t xml:space="preserve">If [he/she/they] </w:t>
      </w:r>
      <w:proofErr w:type="gramStart"/>
      <w:r w:rsidRPr="00867BFC">
        <w:rPr>
          <w:rFonts w:ascii="Arial" w:hAnsi="Arial" w:cs="Arial"/>
          <w:color w:val="000000" w:themeColor="text1"/>
          <w:sz w:val="32"/>
          <w:szCs w:val="32"/>
        </w:rPr>
        <w:t>has</w:t>
      </w:r>
      <w:proofErr w:type="gramEnd"/>
      <w:r w:rsidRPr="00867BFC">
        <w:rPr>
          <w:rFonts w:ascii="Arial" w:hAnsi="Arial" w:cs="Arial"/>
          <w:color w:val="000000" w:themeColor="text1"/>
          <w:sz w:val="32"/>
          <w:szCs w:val="32"/>
        </w:rPr>
        <w:t xml:space="preserve"> predeceased me, then I give the residue of my estate to [Residual Beneficiary Name(s)], in equal shares absolutely.</w:t>
      </w:r>
    </w:p>
    <w:p w14:paraId="26F2A08F" w14:textId="77777777" w:rsidR="00C244F4" w:rsidRPr="00867BFC" w:rsidRDefault="00000000">
      <w:pPr>
        <w:rPr>
          <w:rFonts w:ascii="Arial" w:hAnsi="Arial" w:cs="Arial"/>
          <w:color w:val="000000" w:themeColor="text1"/>
          <w:sz w:val="32"/>
          <w:szCs w:val="32"/>
        </w:rPr>
      </w:pPr>
      <w:r w:rsidRPr="00867BFC">
        <w:rPr>
          <w:rFonts w:ascii="Arial" w:hAnsi="Arial" w:cs="Arial"/>
          <w:color w:val="000000" w:themeColor="text1"/>
          <w:sz w:val="32"/>
          <w:szCs w:val="32"/>
        </w:rPr>
        <w:t>Failing that, to their children, in equal shares per stirpes.</w:t>
      </w:r>
    </w:p>
    <w:p w14:paraId="450653DB" w14:textId="77777777" w:rsidR="00C244F4" w:rsidRPr="00867BFC" w:rsidRDefault="00000000">
      <w:pPr>
        <w:pStyle w:val="Heading1"/>
        <w:rPr>
          <w:rFonts w:ascii="Arial" w:hAnsi="Arial" w:cs="Arial"/>
          <w:b w:val="0"/>
          <w:bCs w:val="0"/>
          <w:color w:val="000000" w:themeColor="text1"/>
          <w:sz w:val="32"/>
          <w:szCs w:val="32"/>
        </w:rPr>
      </w:pPr>
      <w:r w:rsidRPr="00867BFC">
        <w:rPr>
          <w:rFonts w:ascii="Arial" w:hAnsi="Arial" w:cs="Arial"/>
          <w:b w:val="0"/>
          <w:bCs w:val="0"/>
          <w:color w:val="000000" w:themeColor="text1"/>
          <w:sz w:val="32"/>
          <w:szCs w:val="32"/>
        </w:rPr>
        <w:t>7. STEP Provisions</w:t>
      </w:r>
    </w:p>
    <w:p w14:paraId="1ECBE475" w14:textId="77777777" w:rsidR="00C244F4" w:rsidRPr="00867BFC" w:rsidRDefault="00000000">
      <w:pPr>
        <w:rPr>
          <w:rFonts w:ascii="Arial" w:hAnsi="Arial" w:cs="Arial"/>
          <w:color w:val="000000" w:themeColor="text1"/>
          <w:sz w:val="32"/>
          <w:szCs w:val="32"/>
        </w:rPr>
      </w:pPr>
      <w:r w:rsidRPr="00867BFC">
        <w:rPr>
          <w:rFonts w:ascii="Arial" w:hAnsi="Arial" w:cs="Arial"/>
          <w:color w:val="000000" w:themeColor="text1"/>
          <w:sz w:val="32"/>
          <w:szCs w:val="32"/>
        </w:rPr>
        <w:t>The administration of my estate shall be governed by the Society of Trust and Estate Practitioners (STEP) Standard Provisions (Third Edition, 2023), which are incorporated into this Will by reference. In the event of any conflict between the STEP Provisions and this Will, the terms of this Will shall prevail.</w:t>
      </w:r>
    </w:p>
    <w:p w14:paraId="0F082590" w14:textId="77777777" w:rsidR="00C244F4" w:rsidRPr="00867BFC" w:rsidRDefault="00000000">
      <w:pPr>
        <w:pStyle w:val="Heading1"/>
        <w:rPr>
          <w:rFonts w:ascii="Arial" w:hAnsi="Arial" w:cs="Arial"/>
          <w:b w:val="0"/>
          <w:bCs w:val="0"/>
          <w:color w:val="000000" w:themeColor="text1"/>
          <w:sz w:val="32"/>
          <w:szCs w:val="32"/>
        </w:rPr>
      </w:pPr>
      <w:r w:rsidRPr="00867BFC">
        <w:rPr>
          <w:rFonts w:ascii="Arial" w:hAnsi="Arial" w:cs="Arial"/>
          <w:b w:val="0"/>
          <w:bCs w:val="0"/>
          <w:color w:val="000000" w:themeColor="text1"/>
          <w:sz w:val="32"/>
          <w:szCs w:val="32"/>
        </w:rPr>
        <w:t>8. Funeral Wishes</w:t>
      </w:r>
    </w:p>
    <w:p w14:paraId="4695BC9C" w14:textId="77777777" w:rsidR="00C244F4" w:rsidRPr="00867BFC" w:rsidRDefault="00000000">
      <w:pPr>
        <w:rPr>
          <w:rFonts w:ascii="Arial" w:hAnsi="Arial" w:cs="Arial"/>
          <w:color w:val="000000" w:themeColor="text1"/>
          <w:sz w:val="32"/>
          <w:szCs w:val="32"/>
        </w:rPr>
      </w:pPr>
      <w:r w:rsidRPr="00867BFC">
        <w:rPr>
          <w:rFonts w:ascii="Arial" w:hAnsi="Arial" w:cs="Arial"/>
          <w:color w:val="000000" w:themeColor="text1"/>
          <w:sz w:val="32"/>
          <w:szCs w:val="32"/>
        </w:rPr>
        <w:t>It is my wish (but not binding) that my body be [buried/cremated] and that my funeral be conducted in a [religious/non-religious] manner. I leave the final decision to my Trustees.</w:t>
      </w:r>
    </w:p>
    <w:p w14:paraId="250B66E4" w14:textId="77777777" w:rsidR="00867BFC" w:rsidRDefault="00867BFC">
      <w:pPr>
        <w:pStyle w:val="Heading1"/>
        <w:rPr>
          <w:rFonts w:ascii="Arial" w:hAnsi="Arial" w:cs="Arial"/>
          <w:b w:val="0"/>
          <w:bCs w:val="0"/>
          <w:color w:val="000000" w:themeColor="text1"/>
          <w:sz w:val="32"/>
          <w:szCs w:val="32"/>
        </w:rPr>
      </w:pPr>
    </w:p>
    <w:p w14:paraId="79718875" w14:textId="17AB6341" w:rsidR="00C244F4" w:rsidRPr="00867BFC" w:rsidRDefault="00000000">
      <w:pPr>
        <w:pStyle w:val="Heading1"/>
        <w:rPr>
          <w:rFonts w:ascii="Arial" w:hAnsi="Arial" w:cs="Arial"/>
          <w:b w:val="0"/>
          <w:bCs w:val="0"/>
          <w:color w:val="000000" w:themeColor="text1"/>
          <w:sz w:val="32"/>
          <w:szCs w:val="32"/>
        </w:rPr>
      </w:pPr>
      <w:r w:rsidRPr="00867BFC">
        <w:rPr>
          <w:rFonts w:ascii="Arial" w:hAnsi="Arial" w:cs="Arial"/>
          <w:b w:val="0"/>
          <w:bCs w:val="0"/>
          <w:color w:val="000000" w:themeColor="text1"/>
          <w:sz w:val="32"/>
          <w:szCs w:val="32"/>
        </w:rPr>
        <w:t>SIGNING SECTION</w:t>
      </w:r>
    </w:p>
    <w:p w14:paraId="138CDDE7" w14:textId="5D84F00A" w:rsidR="00C244F4" w:rsidRPr="00867BFC" w:rsidRDefault="00000000">
      <w:pPr>
        <w:rPr>
          <w:rFonts w:ascii="Arial" w:hAnsi="Arial" w:cs="Arial"/>
          <w:color w:val="000000" w:themeColor="text1"/>
          <w:sz w:val="32"/>
          <w:szCs w:val="32"/>
        </w:rPr>
      </w:pPr>
      <w:r w:rsidRPr="00867BFC">
        <w:rPr>
          <w:rFonts w:ascii="Arial" w:hAnsi="Arial" w:cs="Arial"/>
          <w:color w:val="000000" w:themeColor="text1"/>
          <w:sz w:val="32"/>
          <w:szCs w:val="32"/>
        </w:rPr>
        <w:t>Signed by me, [Partner 1 Full Name], the Testator,</w:t>
      </w:r>
      <w:r w:rsidRPr="00867BFC">
        <w:rPr>
          <w:rFonts w:ascii="Arial" w:hAnsi="Arial" w:cs="Arial"/>
          <w:color w:val="000000" w:themeColor="text1"/>
          <w:sz w:val="32"/>
          <w:szCs w:val="32"/>
        </w:rPr>
        <w:br/>
        <w:t>as and for my Last Will and Testament this [Day</w:t>
      </w:r>
      <w:r w:rsidR="00867BFC">
        <w:rPr>
          <w:rFonts w:ascii="Arial" w:hAnsi="Arial" w:cs="Arial"/>
          <w:color w:val="000000" w:themeColor="text1"/>
          <w:sz w:val="32"/>
          <w:szCs w:val="32"/>
        </w:rPr>
        <w:t xml:space="preserve">, </w:t>
      </w:r>
      <w:r w:rsidRPr="00867BFC">
        <w:rPr>
          <w:rFonts w:ascii="Arial" w:hAnsi="Arial" w:cs="Arial"/>
          <w:color w:val="000000" w:themeColor="text1"/>
          <w:sz w:val="32"/>
          <w:szCs w:val="32"/>
        </w:rPr>
        <w:t>Month, Year],</w:t>
      </w:r>
      <w:r w:rsidR="00867BFC">
        <w:rPr>
          <w:rFonts w:ascii="Arial" w:hAnsi="Arial" w:cs="Arial"/>
          <w:color w:val="000000" w:themeColor="text1"/>
          <w:sz w:val="32"/>
          <w:szCs w:val="32"/>
        </w:rPr>
        <w:t xml:space="preserve"> </w:t>
      </w:r>
      <w:r w:rsidRPr="00867BFC">
        <w:rPr>
          <w:rFonts w:ascii="Arial" w:hAnsi="Arial" w:cs="Arial"/>
          <w:color w:val="000000" w:themeColor="text1"/>
          <w:sz w:val="32"/>
          <w:szCs w:val="32"/>
        </w:rPr>
        <w:t>in the presence of the persons whose names appear below,</w:t>
      </w:r>
      <w:r w:rsidR="00867BFC">
        <w:rPr>
          <w:rFonts w:ascii="Arial" w:hAnsi="Arial" w:cs="Arial"/>
          <w:color w:val="000000" w:themeColor="text1"/>
          <w:sz w:val="32"/>
          <w:szCs w:val="32"/>
        </w:rPr>
        <w:t xml:space="preserve"> </w:t>
      </w:r>
      <w:r w:rsidRPr="00867BFC">
        <w:rPr>
          <w:rFonts w:ascii="Arial" w:hAnsi="Arial" w:cs="Arial"/>
          <w:color w:val="000000" w:themeColor="text1"/>
          <w:sz w:val="32"/>
          <w:szCs w:val="32"/>
        </w:rPr>
        <w:t>who witnessed and signed this Will in my presence and in the presence of each other.</w:t>
      </w:r>
      <w:r w:rsidRPr="00867BFC">
        <w:rPr>
          <w:rFonts w:ascii="Arial" w:hAnsi="Arial" w:cs="Arial"/>
          <w:color w:val="000000" w:themeColor="text1"/>
          <w:sz w:val="32"/>
          <w:szCs w:val="32"/>
        </w:rPr>
        <w:br/>
      </w:r>
    </w:p>
    <w:p w14:paraId="36DEAD4E" w14:textId="77777777" w:rsidR="00867BFC" w:rsidRDefault="00000000">
      <w:pPr>
        <w:rPr>
          <w:rFonts w:ascii="Arial" w:hAnsi="Arial" w:cs="Arial"/>
          <w:color w:val="000000" w:themeColor="text1"/>
          <w:sz w:val="32"/>
          <w:szCs w:val="32"/>
        </w:rPr>
      </w:pPr>
      <w:r w:rsidRPr="00867BFC">
        <w:rPr>
          <w:rFonts w:ascii="Arial" w:hAnsi="Arial" w:cs="Arial"/>
          <w:color w:val="000000" w:themeColor="text1"/>
          <w:sz w:val="32"/>
          <w:szCs w:val="32"/>
        </w:rPr>
        <w:t>Testator Signature:</w:t>
      </w:r>
    </w:p>
    <w:p w14:paraId="1E29A1E4" w14:textId="4FF9A292" w:rsidR="00C244F4" w:rsidRPr="00867BFC" w:rsidRDefault="00000000">
      <w:pPr>
        <w:rPr>
          <w:rFonts w:ascii="Arial" w:hAnsi="Arial" w:cs="Arial"/>
          <w:color w:val="000000" w:themeColor="text1"/>
          <w:sz w:val="32"/>
          <w:szCs w:val="32"/>
        </w:rPr>
      </w:pPr>
      <w:r w:rsidRPr="00867BFC">
        <w:rPr>
          <w:rFonts w:ascii="Arial" w:hAnsi="Arial" w:cs="Arial"/>
          <w:color w:val="000000" w:themeColor="text1"/>
          <w:sz w:val="32"/>
          <w:szCs w:val="32"/>
        </w:rPr>
        <w:br/>
        <w:t>________________________________________</w:t>
      </w:r>
      <w:r w:rsidRPr="00867BFC">
        <w:rPr>
          <w:rFonts w:ascii="Arial" w:hAnsi="Arial" w:cs="Arial"/>
          <w:color w:val="000000" w:themeColor="text1"/>
          <w:sz w:val="32"/>
          <w:szCs w:val="32"/>
        </w:rPr>
        <w:br/>
        <w:t>[Partner 1 Full Name]</w:t>
      </w:r>
    </w:p>
    <w:p w14:paraId="0F64A3AF" w14:textId="77777777" w:rsidR="00867BFC" w:rsidRDefault="00000000">
      <w:pPr>
        <w:rPr>
          <w:rFonts w:ascii="Arial" w:hAnsi="Arial" w:cs="Arial"/>
          <w:color w:val="000000" w:themeColor="text1"/>
          <w:sz w:val="32"/>
          <w:szCs w:val="32"/>
        </w:rPr>
      </w:pPr>
      <w:r w:rsidRPr="00867BFC">
        <w:rPr>
          <w:rFonts w:ascii="Arial" w:hAnsi="Arial" w:cs="Arial"/>
          <w:color w:val="000000" w:themeColor="text1"/>
          <w:sz w:val="32"/>
          <w:szCs w:val="32"/>
        </w:rPr>
        <w:br/>
      </w:r>
    </w:p>
    <w:p w14:paraId="41D81492" w14:textId="77777777" w:rsidR="00867BFC" w:rsidRDefault="00867BFC">
      <w:pPr>
        <w:rPr>
          <w:rFonts w:ascii="Arial" w:hAnsi="Arial" w:cs="Arial"/>
          <w:color w:val="000000" w:themeColor="text1"/>
          <w:sz w:val="32"/>
          <w:szCs w:val="32"/>
        </w:rPr>
      </w:pPr>
    </w:p>
    <w:p w14:paraId="4529E005" w14:textId="77777777" w:rsidR="00867BFC" w:rsidRDefault="00867BFC">
      <w:pPr>
        <w:rPr>
          <w:rFonts w:ascii="Arial" w:hAnsi="Arial" w:cs="Arial"/>
          <w:color w:val="000000" w:themeColor="text1"/>
          <w:sz w:val="32"/>
          <w:szCs w:val="32"/>
        </w:rPr>
      </w:pPr>
    </w:p>
    <w:p w14:paraId="4D3B4620" w14:textId="77777777" w:rsidR="00867BFC" w:rsidRDefault="00867BFC">
      <w:pPr>
        <w:rPr>
          <w:rFonts w:ascii="Arial" w:hAnsi="Arial" w:cs="Arial"/>
          <w:color w:val="000000" w:themeColor="text1"/>
          <w:sz w:val="32"/>
          <w:szCs w:val="32"/>
        </w:rPr>
      </w:pPr>
    </w:p>
    <w:p w14:paraId="2D94210B" w14:textId="77777777" w:rsidR="00867BFC" w:rsidRDefault="00867BFC">
      <w:pPr>
        <w:rPr>
          <w:rFonts w:ascii="Arial" w:hAnsi="Arial" w:cs="Arial"/>
          <w:color w:val="000000" w:themeColor="text1"/>
          <w:sz w:val="32"/>
          <w:szCs w:val="32"/>
        </w:rPr>
      </w:pPr>
    </w:p>
    <w:p w14:paraId="5A4F36EA" w14:textId="77777777" w:rsidR="00867BFC" w:rsidRDefault="00867BFC">
      <w:pPr>
        <w:rPr>
          <w:rFonts w:ascii="Arial" w:hAnsi="Arial" w:cs="Arial"/>
          <w:color w:val="000000" w:themeColor="text1"/>
          <w:sz w:val="32"/>
          <w:szCs w:val="32"/>
        </w:rPr>
      </w:pPr>
    </w:p>
    <w:p w14:paraId="46A2B005" w14:textId="77777777" w:rsidR="00867BFC" w:rsidRDefault="00867BFC">
      <w:pPr>
        <w:rPr>
          <w:rFonts w:ascii="Arial" w:hAnsi="Arial" w:cs="Arial"/>
          <w:color w:val="000000" w:themeColor="text1"/>
          <w:sz w:val="32"/>
          <w:szCs w:val="32"/>
        </w:rPr>
      </w:pPr>
    </w:p>
    <w:p w14:paraId="5539868C" w14:textId="77777777" w:rsidR="00867BFC" w:rsidRDefault="00867BFC">
      <w:pPr>
        <w:rPr>
          <w:rFonts w:ascii="Arial" w:hAnsi="Arial" w:cs="Arial"/>
          <w:color w:val="000000" w:themeColor="text1"/>
          <w:sz w:val="32"/>
          <w:szCs w:val="32"/>
        </w:rPr>
      </w:pPr>
    </w:p>
    <w:p w14:paraId="5A07476B" w14:textId="77777777" w:rsidR="00867BFC" w:rsidRDefault="00867BFC">
      <w:pPr>
        <w:rPr>
          <w:rFonts w:ascii="Arial" w:hAnsi="Arial" w:cs="Arial"/>
          <w:color w:val="000000" w:themeColor="text1"/>
          <w:sz w:val="32"/>
          <w:szCs w:val="32"/>
        </w:rPr>
      </w:pPr>
    </w:p>
    <w:p w14:paraId="4A140598" w14:textId="77777777" w:rsidR="00867BFC" w:rsidRDefault="00867BFC">
      <w:pPr>
        <w:rPr>
          <w:rFonts w:ascii="Arial" w:hAnsi="Arial" w:cs="Arial"/>
          <w:color w:val="000000" w:themeColor="text1"/>
          <w:sz w:val="32"/>
          <w:szCs w:val="32"/>
        </w:rPr>
      </w:pPr>
    </w:p>
    <w:p w14:paraId="6DF073E0" w14:textId="77777777" w:rsidR="00867BFC" w:rsidRDefault="00000000">
      <w:pPr>
        <w:rPr>
          <w:rFonts w:ascii="Arial" w:hAnsi="Arial" w:cs="Arial"/>
          <w:color w:val="000000" w:themeColor="text1"/>
          <w:sz w:val="32"/>
          <w:szCs w:val="32"/>
        </w:rPr>
      </w:pPr>
      <w:r w:rsidRPr="00867BFC">
        <w:rPr>
          <w:rFonts w:ascii="Arial" w:hAnsi="Arial" w:cs="Arial"/>
          <w:color w:val="000000" w:themeColor="text1"/>
          <w:sz w:val="32"/>
          <w:szCs w:val="32"/>
        </w:rPr>
        <w:lastRenderedPageBreak/>
        <w:t>First Witness:</w:t>
      </w:r>
    </w:p>
    <w:p w14:paraId="081CB954" w14:textId="77777777" w:rsidR="00867BFC" w:rsidRDefault="00000000">
      <w:pPr>
        <w:rPr>
          <w:rFonts w:ascii="Arial" w:hAnsi="Arial" w:cs="Arial"/>
          <w:color w:val="000000" w:themeColor="text1"/>
          <w:sz w:val="32"/>
          <w:szCs w:val="32"/>
        </w:rPr>
      </w:pPr>
      <w:r w:rsidRPr="00867BFC">
        <w:rPr>
          <w:rFonts w:ascii="Arial" w:hAnsi="Arial" w:cs="Arial"/>
          <w:color w:val="000000" w:themeColor="text1"/>
          <w:sz w:val="32"/>
          <w:szCs w:val="32"/>
        </w:rPr>
        <w:br/>
        <w:t>Full Name: ____________________________</w:t>
      </w:r>
    </w:p>
    <w:p w14:paraId="4C7A9D8B" w14:textId="77777777" w:rsidR="00867BFC" w:rsidRDefault="00000000">
      <w:pPr>
        <w:rPr>
          <w:rFonts w:ascii="Arial" w:hAnsi="Arial" w:cs="Arial"/>
          <w:color w:val="000000" w:themeColor="text1"/>
          <w:sz w:val="32"/>
          <w:szCs w:val="32"/>
        </w:rPr>
      </w:pPr>
      <w:r w:rsidRPr="00867BFC">
        <w:rPr>
          <w:rFonts w:ascii="Arial" w:hAnsi="Arial" w:cs="Arial"/>
          <w:color w:val="000000" w:themeColor="text1"/>
          <w:sz w:val="32"/>
          <w:szCs w:val="32"/>
        </w:rPr>
        <w:br/>
        <w:t>Address: ____________________________</w:t>
      </w:r>
    </w:p>
    <w:p w14:paraId="2AEDD4B3" w14:textId="77777777" w:rsidR="00867BFC" w:rsidRDefault="00000000">
      <w:pPr>
        <w:rPr>
          <w:rFonts w:ascii="Arial" w:hAnsi="Arial" w:cs="Arial"/>
          <w:color w:val="000000" w:themeColor="text1"/>
          <w:sz w:val="32"/>
          <w:szCs w:val="32"/>
        </w:rPr>
      </w:pPr>
      <w:r w:rsidRPr="00867BFC">
        <w:rPr>
          <w:rFonts w:ascii="Arial" w:hAnsi="Arial" w:cs="Arial"/>
          <w:color w:val="000000" w:themeColor="text1"/>
          <w:sz w:val="32"/>
          <w:szCs w:val="32"/>
        </w:rPr>
        <w:br/>
        <w:t>Occupation: __________________________</w:t>
      </w:r>
    </w:p>
    <w:p w14:paraId="3E34596E" w14:textId="16FAB491" w:rsidR="00C244F4" w:rsidRPr="00867BFC" w:rsidRDefault="00000000">
      <w:pPr>
        <w:rPr>
          <w:rFonts w:ascii="Arial" w:hAnsi="Arial" w:cs="Arial"/>
          <w:color w:val="000000" w:themeColor="text1"/>
          <w:sz w:val="32"/>
          <w:szCs w:val="32"/>
        </w:rPr>
      </w:pPr>
      <w:r w:rsidRPr="00867BFC">
        <w:rPr>
          <w:rFonts w:ascii="Arial" w:hAnsi="Arial" w:cs="Arial"/>
          <w:color w:val="000000" w:themeColor="text1"/>
          <w:sz w:val="32"/>
          <w:szCs w:val="32"/>
        </w:rPr>
        <w:br/>
        <w:t>Signature: ___________________________</w:t>
      </w:r>
    </w:p>
    <w:p w14:paraId="522868C7" w14:textId="77777777" w:rsidR="00867BFC" w:rsidRDefault="00000000">
      <w:pPr>
        <w:rPr>
          <w:rFonts w:ascii="Arial" w:hAnsi="Arial" w:cs="Arial"/>
          <w:color w:val="000000" w:themeColor="text1"/>
          <w:sz w:val="32"/>
          <w:szCs w:val="32"/>
        </w:rPr>
      </w:pPr>
      <w:r w:rsidRPr="00867BFC">
        <w:rPr>
          <w:rFonts w:ascii="Arial" w:hAnsi="Arial" w:cs="Arial"/>
          <w:color w:val="000000" w:themeColor="text1"/>
          <w:sz w:val="32"/>
          <w:szCs w:val="32"/>
        </w:rPr>
        <w:br/>
        <w:t>Second Witness:</w:t>
      </w:r>
    </w:p>
    <w:p w14:paraId="3DC7378C" w14:textId="77777777" w:rsidR="00867BFC" w:rsidRDefault="00000000">
      <w:pPr>
        <w:rPr>
          <w:rFonts w:ascii="Arial" w:hAnsi="Arial" w:cs="Arial"/>
          <w:color w:val="000000" w:themeColor="text1"/>
          <w:sz w:val="32"/>
          <w:szCs w:val="32"/>
        </w:rPr>
      </w:pPr>
      <w:r w:rsidRPr="00867BFC">
        <w:rPr>
          <w:rFonts w:ascii="Arial" w:hAnsi="Arial" w:cs="Arial"/>
          <w:color w:val="000000" w:themeColor="text1"/>
          <w:sz w:val="32"/>
          <w:szCs w:val="32"/>
        </w:rPr>
        <w:br/>
        <w:t>Full Name: ____________________________</w:t>
      </w:r>
    </w:p>
    <w:p w14:paraId="1AE60C94" w14:textId="77777777" w:rsidR="00867BFC" w:rsidRDefault="00000000">
      <w:pPr>
        <w:rPr>
          <w:rFonts w:ascii="Arial" w:hAnsi="Arial" w:cs="Arial"/>
          <w:color w:val="000000" w:themeColor="text1"/>
          <w:sz w:val="32"/>
          <w:szCs w:val="32"/>
        </w:rPr>
      </w:pPr>
      <w:r w:rsidRPr="00867BFC">
        <w:rPr>
          <w:rFonts w:ascii="Arial" w:hAnsi="Arial" w:cs="Arial"/>
          <w:color w:val="000000" w:themeColor="text1"/>
          <w:sz w:val="32"/>
          <w:szCs w:val="32"/>
        </w:rPr>
        <w:br/>
        <w:t>Address: ____________________________</w:t>
      </w:r>
    </w:p>
    <w:p w14:paraId="11F3138A" w14:textId="77777777" w:rsidR="00867BFC" w:rsidRDefault="00000000">
      <w:pPr>
        <w:rPr>
          <w:rFonts w:ascii="Arial" w:hAnsi="Arial" w:cs="Arial"/>
          <w:color w:val="000000" w:themeColor="text1"/>
          <w:sz w:val="32"/>
          <w:szCs w:val="32"/>
        </w:rPr>
      </w:pPr>
      <w:r w:rsidRPr="00867BFC">
        <w:rPr>
          <w:rFonts w:ascii="Arial" w:hAnsi="Arial" w:cs="Arial"/>
          <w:color w:val="000000" w:themeColor="text1"/>
          <w:sz w:val="32"/>
          <w:szCs w:val="32"/>
        </w:rPr>
        <w:br/>
        <w:t>Occupation: __________________________</w:t>
      </w:r>
    </w:p>
    <w:p w14:paraId="7957B43D" w14:textId="067D5A05" w:rsidR="00C244F4" w:rsidRPr="00867BFC" w:rsidRDefault="00000000">
      <w:pPr>
        <w:rPr>
          <w:rFonts w:ascii="Arial" w:hAnsi="Arial" w:cs="Arial"/>
          <w:color w:val="000000" w:themeColor="text1"/>
          <w:sz w:val="32"/>
          <w:szCs w:val="32"/>
        </w:rPr>
      </w:pPr>
      <w:r w:rsidRPr="00867BFC">
        <w:rPr>
          <w:rFonts w:ascii="Arial" w:hAnsi="Arial" w:cs="Arial"/>
          <w:color w:val="000000" w:themeColor="text1"/>
          <w:sz w:val="32"/>
          <w:szCs w:val="32"/>
        </w:rPr>
        <w:br/>
        <w:t>Signature: ___________________________</w:t>
      </w:r>
    </w:p>
    <w:sectPr w:rsidR="00C244F4" w:rsidRPr="00867BF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869683359">
    <w:abstractNumId w:val="8"/>
  </w:num>
  <w:num w:numId="2" w16cid:durableId="1642540211">
    <w:abstractNumId w:val="6"/>
  </w:num>
  <w:num w:numId="3" w16cid:durableId="38211220">
    <w:abstractNumId w:val="5"/>
  </w:num>
  <w:num w:numId="4" w16cid:durableId="613756628">
    <w:abstractNumId w:val="4"/>
  </w:num>
  <w:num w:numId="5" w16cid:durableId="683362367">
    <w:abstractNumId w:val="7"/>
  </w:num>
  <w:num w:numId="6" w16cid:durableId="857080633">
    <w:abstractNumId w:val="3"/>
  </w:num>
  <w:num w:numId="7" w16cid:durableId="962733151">
    <w:abstractNumId w:val="2"/>
  </w:num>
  <w:num w:numId="8" w16cid:durableId="17513085">
    <w:abstractNumId w:val="1"/>
  </w:num>
  <w:num w:numId="9" w16cid:durableId="9920986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9639D"/>
    <w:rsid w:val="00326F90"/>
    <w:rsid w:val="00867BFC"/>
    <w:rsid w:val="00AA1D8D"/>
    <w:rsid w:val="00AB75B2"/>
    <w:rsid w:val="00B47730"/>
    <w:rsid w:val="00C244F4"/>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E93B8E"/>
  <w14:defaultImageDpi w14:val="300"/>
  <w15:docId w15:val="{7411383C-8771-214D-9F0B-09F817F95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405</Words>
  <Characters>2314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Ion Somesan</cp:lastModifiedBy>
  <cp:revision>2</cp:revision>
  <dcterms:created xsi:type="dcterms:W3CDTF">2025-04-13T20:31:00Z</dcterms:created>
  <dcterms:modified xsi:type="dcterms:W3CDTF">2025-04-13T20:31:00Z</dcterms:modified>
  <cp:category/>
</cp:coreProperties>
</file>